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77143701" name="4a7207c0-83e2-11f0-9354-4f68b57ddc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502598" name="4a7207c0-83e2-11f0-9354-4f68b57ddcaa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1959990" name="5f4413f0-83e2-11f0-99e6-c37a6cd553b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6704760" name="5f4413f0-83e2-11f0-99e6-c37a6cd553b7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90168215" name="6c7b68c0-83e2-11f0-9ad8-4955bf950ea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9560581" name="6c7b68c0-83e2-11f0-9ad8-4955bf950ea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42924944" name="fbb874f0-83e3-11f0-a11c-81fa9fe787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57657987" name="fbb874f0-83e3-11f0-a11c-81fa9fe7879a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Hotel Ochsen, Zentralstrasse 23, 8610 Uster</w:t>
          </w:r>
        </w:p>
        <w:p>
          <w:pPr>
            <w:spacing w:before="0" w:after="0"/>
          </w:pPr>
          <w:r>
            <w:t>463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